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image/png" PartName="/word/media/document_image_rId4.png"/>
  <Override ContentType="image/png" PartName="/word/media/document_image_rId5.png"/>
  <Override ContentType="image/png" PartName="/word/media/document_image_rId6.png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15="http://schemas.microsoft.com/office/word/2012/wordml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w:p>
      <w:pPr>
        <w:pStyle w:val="Title"/>
      </w:pPr>
      <w:r>
        <w:t/>
      </w:r>
      <w:r>
        <w:t xml:space="preserve"/>
      </w:r>
      <w:r>
        <w:t xml:space="preserve">SFA-Kumb90-JTT-HN - short period</w:t>
      </w:r>
    </w:p>
    <w:p>
      <w:pPr>
        <w:pStyle w:val="Subtitle"/>
      </w:pPr>
      <w:r>
        <w:t/>
      </w:r>
      <w:r>
        <w:t xml:space="preserve"/>
      </w:r>
      <w:r>
        <w:t xml:space="preserve">SFACD-Kumb90-JTT-HN Elasticities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0.317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0.327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0.317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0.327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0.317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0.327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0.317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0.327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0.946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SFACD-Kumb90-JTT-HN Efficiency Scores</w:t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0.709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0.770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0.750</w:t>
            </w:r>
          </w:p>
        </w:tc>
      </w:tr>
    </w:tbl>
    <w:p>
      <w:r>
        <w:t/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0.580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0.763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0.738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0.720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0.706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0.672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0.962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0.967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0.781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0.907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0.864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0.764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2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SFATLG-Kumb90-JTT-HN-Elasticities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0.422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0.441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0.315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0.966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0.321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0.358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0.430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0.885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0.483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0.390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0.905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0.326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0.890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0.907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0.319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0.341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0.456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0.904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0.453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0.907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0.422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0.405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0.374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0.902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0.912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SFATLG-Kumb90-JTT-HN Efficiency Scores</w:t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0.585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0.819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0.713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0.680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0.703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0.670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0.963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0.761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0.887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0.838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0.763</w:t>
            </w:r>
          </w:p>
        </w:tc>
      </w:tr>
    </w:tbl>
    <w:p>
      <w:r>
        <w:t/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0.763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0.750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0.773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0.764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SFATLG-Kumb90-JTT-HN Monotonicity Violations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10.5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10.5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3.3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4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5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6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7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 BC95-JTT-HN Alternative Elasticities (long period)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0.054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1.043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0.340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1.111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0.315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0.966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0.863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-0.005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0.022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0.377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0.811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0.045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0.035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0.440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0.017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-0.008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0.370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0.077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-0.129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0.088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-0.156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0.812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-0.047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0.079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-0.066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0.373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0.014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0.094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0.126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0.644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0.054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0.528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 BC95-JTT-HN Alternative Monotonicity Violations (long period)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7.7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38.5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46.2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9.8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11.5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7.7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38.5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46.2</w:t>
            </w:r>
          </w:p>
        </w:tc>
      </w:tr>
    </w:tbl>
    <w:p>
      <w:r>
        <w:t/>
      </w:r>
    </w:p>
    <w:sectPr>
      <w:pgSz w:w="12240" w:h="15840" w:code="1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15="http://schemas.microsoft.com/office/word/2012/wordml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15="http://schemas.microsoft.com/office/word/2012/wordml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png" Type="http://schemas.openxmlformats.org/officeDocument/2006/relationships/image" Id="rId3"/>
    <Relationship Target="media/document_image_rId4.png" Type="http://schemas.openxmlformats.org/officeDocument/2006/relationships/image" Id="rId4"/>
    <Relationship Target="media/document_image_rId5.png" Type="http://schemas.openxmlformats.org/officeDocument/2006/relationships/image" Id="rId5"/>
    <Relationship Target="media/document_image_rId6.png" Type="http://schemas.openxmlformats.org/officeDocument/2006/relationships/image" Id="rId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